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12770012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</w:p>
    <w:p>
      <w:pPr>
        <w:spacing w:before="0" w:after="0" w:line="408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МОАУ "СОШ №23 г. Орска"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Школьное методическое объединение математиков МОАУ "СОШ №23 г.Орска"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Тюрина Н.М.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28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Протоколом педагогического совета №1↵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Хаова Л.Г.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28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МОАУ "СОШ № 23 г. Орска"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Хаова Л.Г.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 121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28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1748260)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«Алгебра и начала математического анализа. Углубленный уровень»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10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11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bookmarkStart w:name="041d5c1b-4e36-4053-94f3-9ce12a6e5ba5" w:id="1"/>
      <w:r>
        <w:rPr>
          <w:rFonts w:ascii="Times New Roman" w:hAnsi="Times New Roman"/>
          <w:b/>
          <w:i w:val="false"/>
          <w:color w:val="000000"/>
          <w:sz w:val="28"/>
        </w:rPr>
        <w:t>г. Орск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name="34b057d3-b688-4a50-aec1-9ba08cc1dbee" w:id="2"/>
      <w:r>
        <w:rPr>
          <w:rFonts w:ascii="Times New Roman" w:hAnsi="Times New Roman"/>
          <w:b/>
          <w:i w:val="false"/>
          <w:color w:val="000000"/>
          <w:sz w:val="28"/>
        </w:rPr>
        <w:t>2024</w:t>
      </w:r>
      <w:bookmarkEnd w:id="2"/>
    </w:p>
    <w:p>
      <w:pPr>
        <w:spacing w:before="0" w:after="0"/>
        <w:ind w:left="120"/>
        <w:jc w:val="left"/>
      </w:pPr>
    </w:p>
    <w:bookmarkStart w:name="block-12770012" w:id="3"/>
    <w:p>
      <w:pPr>
        <w:sectPr>
          <w:pgSz w:w="11906" w:h="16383" w:orient="portrait"/>
        </w:sectPr>
      </w:pPr>
    </w:p>
    <w:bookmarkEnd w:id="3"/>
    <w:bookmarkEnd w:id="0"/>
    <w:bookmarkStart w:name="block-12770010" w:id="4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мышление.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основе методики обучения алгебре и началам математического анализа лежит деятельностный принцип обучения.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об их авторах.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обучающемуся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>
      <w:pPr>
        <w:spacing w:before="0" w:after="0" w:line="264"/>
        <w:ind w:firstLine="600"/>
        <w:jc w:val="both"/>
      </w:pPr>
      <w:bookmarkStart w:name="3d76e050-51fd-4b58-80c8-65c11753c1a9" w:id="5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 изучение учебного курса «Алгебра и начала математического анализа» отводится 272 часа: в 10 классе – 136 часов (4 часа в неделю), в 11 классе – 136 часов (4 часа в неделю). </w:t>
      </w:r>
      <w:bookmarkEnd w:id="5"/>
    </w:p>
    <w:bookmarkStart w:name="block-12770010" w:id="6"/>
    <w:p>
      <w:pPr>
        <w:sectPr>
          <w:pgSz w:w="11906" w:h="16383" w:orient="portrait"/>
        </w:sectPr>
      </w:pPr>
    </w:p>
    <w:bookmarkEnd w:id="6"/>
    <w:bookmarkEnd w:id="4"/>
    <w:bookmarkStart w:name="block-12770009" w:id="7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СОДЕРЖАНИЕ ОБУЧЕНИЯ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10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Числа и вычисления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различных отраслей знаний и реальной жизни.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 результата вычислений.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Арифметический корень натуральной степени и его свойства.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Степень с рациональным показателем и её свойства, степень с действительным показателем.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Логарифм числа. Свойства логарифма. Десятичные и натуральные логарифмы.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Синус, косинус, тангенс, котангенс числового аргумента. Арксинус, арккосинус и арктангенс числового аргумента.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Уравнения и неравенства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методы решения целых и дробно-рациональных уравнений и неравенств. Многочлены от одной переменной. Деление многочлена на многочлен с остатком. Теорема Безу. Многочлены с целыми коэффициентами. Теорема Виета.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Преобразования числовых выражений, содержащих степени и корни.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Иррациональные уравнения. Основные методы решения иррациональных уравнений.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Показательные уравнения. Основные методы решения показательных уравнений.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Преобразование выражений, содержащих логарифмы.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Логарифмические уравнения. Основные методы решения логарифмических уравнений.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Основные тригонометрические формулы. Преобразование тригонометрических выражений. Решение тригонометрических уравнений.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систем линейных уравнений. Матрица системы линейных уравнений. Определитель матрицы 2×2, его геометрический смысл и свойства, вычисление его значения, 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Функции и графики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Функция, способы задания функции. Взаимно обратные функции. Композиция функций. График функции. Элементарные преобразования графиков функций.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Область определения и множество значений функции. Нули функции. Промежутки знакопостоянства. Чётные и нечётные функции. Периодические функции. Промежутки монотонности функции. Максимумы и минимумы функции. Наибольшее и наименьшее значения функции на промежутке.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Линейная, квадратичная и дробно-линейная функции. Элементарное исследование и построение их графиков.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Степенная функция с натуральным и целым показателем. Её свойства и график. Свойства и график корня n-ой степени как функции обратной степени с натуральным показателем.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Тригонометрическая окружность, определение тригонометрических функций числового аргумента.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Функциональные зависимости в реальных процессах и явлениях. Графики реальных зависимостей.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Начала математического анализа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Последовательности,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Непрерывные функции и 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Первая и вторая производные функции. Определение, геометрический и физический смысл производной. Уравнение касательной к графику функции.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Производные элементарных функций. Производная суммы, произведения, частного и композиции функций.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Множества и логика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Множество, операции над множествами и их свойства. 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Определение, теорема, свойство математического объекта, следствие, доказательство, равносильные уравнения.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11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Числа и вычисления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НОК), остатков по модулю, алгоритма Евклида для решения задач в целых числах.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Комплексные числа.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Формула Муавра. Корни n-ой степени из комплексного числа. Применение комплексных чисел для решения физических и геометрических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Уравнения и неравенства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Отбор корней тригонометрических уравнений с помощью тригонометрической окружности. Решение тригонометрических неравенств.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методы решения показательных и логарифмических неравенств.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методы решения иррациональных неравенств.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Основные методы решения систем и совокупностей рациональных, иррациональных, показательных и логарифмических уравнений.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Уравнения, неравенства и системы с параметрами.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Применение уравнений, систем и неравенств к решению математических задач и задач из различных областей науки и реальной жизни, интерпретация полученных результатов.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Функции и графики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График композиции функций. Геометрические образы уравнений и неравенств на координатной плоскости.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Тригонометрические функции, их свойства и графики.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Графические методы решения уравнений и неравенств. Графические методы решения задач с параметрами.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Начала математического анализа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Применение производной к исследованию функций на монотонность и экстремумы. Нахождение наибольшего и наименьшего значений непрерывной функции на отрезке.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Применение производной для нахождения наилучшего решения в прикладных задачах, для определения скорости и ускорения процесса, заданного формулой или графиком.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Первообразная, основное свойство первообразных. Первообразные элементарных функций. Правила нахождения первообразных.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Интеграл. Геометрический смысл интеграла. Вычисление определённого интеграла по формуле Ньютона-Лейбница.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Применение интеграла для нахождения площадей плоских фигур и объёмов геометрических тел.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Примеры решений дифференциальных уравнений. Математическое моделирование реальных процессов с помощью дифференциальных уравнений.</w:t>
      </w:r>
    </w:p>
    <w:bookmarkStart w:name="block-12770009" w:id="8"/>
    <w:p>
      <w:pPr>
        <w:sectPr>
          <w:pgSz w:w="11906" w:h="16383" w:orient="portrait"/>
        </w:sectPr>
      </w:pPr>
    </w:p>
    <w:bookmarkEnd w:id="8"/>
    <w:bookmarkEnd w:id="7"/>
    <w:bookmarkStart w:name="block-12770011" w:id="9"/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гражданского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патриотического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духовно-нравственного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духовных ценностей российского народа, сформированность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4) эстетического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 физического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 трудового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 экологического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8) ценности научного познания: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контрпримеры, обосновывать собственные суждения и выводы;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дефициты информации, данных, необходимых для ответа на вопрос и для решения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структурировать информацию, представлять её в различных формах, иллюстрировать графически;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надёжность информации по самостоятельно сформулированным критериям.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Самоконтроль, эмоциональный интеллект: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 концу обучения в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10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Числа и вычисления: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дроби и проценты для решения прикладных задач из различных отраслей знаний и реальной жизни;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приближённые вычисления, правила округления, прикидку и оценку результата вычислений;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понятием: арифметический корень натуральной степени;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понятием: степень с рациональным показателем;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логарифм числа, десятичные и натуральные логарифмы;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синус, косинус, тангенс, котангенс числового аргумента;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 понятиями: арксинус, арккосинус и арктангенс числового аргумента.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Уравнения и неравенства: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система линейных уравнений, матрица, определитель матрицы 2 × 2 и его геометрический смысл, использовать свойства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свойства действий с корнями для преобразования выражений;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преобразования числовых выражений, содержащих степени с рациональным показателем;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свойства логарифмов для преобразования логарифмических выражений;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основные тригонометрические формулы для преобразования тригонометрических выражений;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Функции и графики: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область определения и множество значений функции, нули функции, промежутки знакопостоянства;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чётные и нечётные функции,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n-ой степени как функции обратной степени с натуральным показателем;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Начала математического анализа: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арифметическая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прогрессии для решения реальных задач прикладного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непрерывные функции, точки разрыва графика функции, асимптоты графика функции;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первая и вторая производные функции, касательная к графику функции;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геометрический и физический смысл производной для решения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Множества и логика: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множество, операции над множествами;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свободно оперировать понятиями: определение, теорема, уравнение-следствие, свойство математического объекта, доказательство, равносильные уравнения и неравенства.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 концу обучения в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11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Числа и вычисления: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натуральное и целое число, множества натуральных и целых чисел, использовать признаки делимости целых чисел, НОД и НОК натуральных чисел для решения задач, применять алгоритм Евклида;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Уравнения и неравенства: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отбор корней при решении тригонометрического уравнения;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графические методы для решения уравнений и неравенств, а также задач с параметрами;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Функции и графики: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графики композиции функций с помощью элементарного исследования и свойств композиции двух функций;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геометрические образы уравнений и неравенств на координатной плоскости;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графики тригонометрических функций;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функции для моделирования и исследования реальных процессов.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Начала математического анализа: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производную для исследования функции на монотонность и экстремумы;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наибольшее и наименьшее значения функции непрерывной на отрезке;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первообразная, определённый интеграл, находить первообразные элементарных функций и вычислять интеграл по формуле Ньютона-Лейбница;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площади плоских фигур и объёмы тел с помощью интеграла;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математическом моделировании на примере составления дифференциальных уравнений;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bookmarkStart w:name="block-12770011" w:id="10"/>
    <w:p>
      <w:pPr>
        <w:sectPr>
          <w:pgSz w:w="11906" w:h="16383" w:orient="portrait"/>
        </w:sectPr>
      </w:pPr>
    </w:p>
    <w:bookmarkEnd w:id="10"/>
    <w:bookmarkEnd w:id="9"/>
    <w:bookmarkStart w:name="block-12770008" w:id="11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38"/>
        <w:gridCol w:w="3040"/>
        <w:gridCol w:w="1356"/>
        <w:gridCol w:w="2382"/>
        <w:gridCol w:w="2509"/>
        <w:gridCol w:w="3669"/>
      </w:tblGrid>
      <w:tr>
        <w:trPr>
          <w:trHeight w:val="300" w:hRule="atLeast"/>
          <w:trHeight w:val="144" w:hRule="atLeast"/>
        </w:trPr>
        <w:tc>
          <w:tcPr>
            <w:tcW w:w="44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Множество действительных чисел. Многочлены. Рациональные уравнения и неравенства. Системы линейных уравнений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и графики. Степенная функция с целым показателем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Арифметический корень n-ой степени. Иррациональные уравнения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Показательная функция. Показательные уравнения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Логарифмическая функция. Логарифмические уравнения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Тригонометрические выражения и уравнения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Последовательности и прогрессии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Непрерывные функции. Производная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136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38"/>
        <w:gridCol w:w="3040"/>
        <w:gridCol w:w="1356"/>
        <w:gridCol w:w="2382"/>
        <w:gridCol w:w="2509"/>
        <w:gridCol w:w="3669"/>
      </w:tblGrid>
      <w:tr>
        <w:trPr>
          <w:trHeight w:val="300" w:hRule="atLeast"/>
          <w:trHeight w:val="144" w:hRule="atLeast"/>
        </w:trPr>
        <w:tc>
          <w:tcPr>
            <w:tcW w:w="44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Исследование функций с помощью производной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35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Первообразная и интеграл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Графики тригонометрических функций. Тригонометрические неравенства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Иррациональные, показательные и логарифмические неравенства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Комплексные числа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рациональных, иррациональных показательных и логарифмических уравнений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Задачи с параметрами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136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2770008" w:id="12"/>
    <w:p>
      <w:pPr>
        <w:sectPr>
          <w:pgSz w:w="16383" w:h="11906" w:orient="landscape"/>
        </w:sectPr>
      </w:pPr>
    </w:p>
    <w:bookmarkEnd w:id="12"/>
    <w:bookmarkEnd w:id="11"/>
    <w:bookmarkStart w:name="block-12770007" w:id="13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15"/>
        <w:gridCol w:w="3280"/>
        <w:gridCol w:w="1070"/>
        <w:gridCol w:w="2048"/>
        <w:gridCol w:w="2199"/>
        <w:gridCol w:w="1693"/>
        <w:gridCol w:w="2689"/>
      </w:tblGrid>
      <w:tr>
        <w:trPr>
          <w:trHeight w:val="300" w:hRule="atLeast"/>
          <w:trHeight w:val="144" w:hRule="atLeast"/>
        </w:trPr>
        <w:tc>
          <w:tcPr>
            <w:tcW w:w="43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60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Множество, операции над множествами и их свойства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04.09.2024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Диаграммы Эйлера-Венна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05.09.2024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теоретико-множественного аппарата для решения задач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06.09.2024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07.09.2024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7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11.09.2024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дробей и процентов для решения прикладных задач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12.09.2024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дробей и процентов для решения прикладных задач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13.09.2024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Действительные числа. Рациональные и иррациональные числа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14.09.2024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операции с действительными числами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18.09.2024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Модуль действительного числа и его свойства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19.09.2024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20.09.2024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21.09.2024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25.09.2024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26.09.2024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Многочлены от одной переменной. Деление многочлена на многочлен с остатком. Теорема Безу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27.09.2024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Многочлены с целыми коэффициентами. Теорема Виета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28.09.2024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систем линейных уравнений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02.10.2024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систем линейных уравнений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03.10.2024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50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Матрица системы линейных уравнений. Определитель матрицы 2×2, его геометрический смысл и свойства; вычисление его значения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04.10.2024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Определитель матрицы 2×2, его геометрический смысл и свойства; вычисление его значения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05.10.2024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определителя для решения системы линейных уравнений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09.10.2024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прикладных задач с помощью системы линейных уравнений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10.10.2024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прикладных задач с помощью системы линейных уравнений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11.10.2024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работа: "Рациональные уравнения и неравенства. Системы линейных уравнений"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12.10.2024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Функция, способы задания функции. Взаимно обратные функции. Композиция функций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16.10.2024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 функции. Элементарные преобразования графиков функций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17.10.2024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Область определения и множество значений функции. Нули функции. Промежутки знак постоянства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18.10.2024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Чётные и нечётные функции. Периодические функции. Промежутки монотонности функции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19.10.2024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Максимумы и минимумы функции. Наибольшее и наименьшее значение функции на промежутке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23.10.2024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3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Линейная, квадратичная и дробно-линейная функции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24.10.2024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Элементарное исследование и построение графиков этих функций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25.10.2024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Элементарное исследование и построение графиков этих функций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26.10.2024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Степень с целым показателем. Бином Ньютона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06.11.2024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Степень с целым показателем. Бином Ньютона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07.11.2024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Степенная функция с натуральным и целым показателем. Её свойства и график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08.11.2024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работа: "Степенная функция. Её свойства и график"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09.11.2024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Арифметический корень натуральной степени и его свойства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13.11.2024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Арифметический корень натуральной степени и его свойства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14.11.2024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Преобразования числовых выражений, содержащих степени и корни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15.11.2024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Преобразования числовых выражений, содержащих степени и корни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16.11.2024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Преобразования числовых выражений, содержащих степени и корни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20.11.2024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21.11.2024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2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22.11.2024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23.11.2024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Равносильные переходы в решении иррациональных уравнений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27.11.2024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Равносильные переходы в решении иррациональных уравнений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28.11.2024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Равносильные переходы в решении иррациональных уравнений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29.11.2024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Равносильные переходы в решении иррациональных уравнений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30.11.2024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и график корня n-ой степени как функции обратной степени с натуральным показателем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04.12.2024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и график корня n-ой степени как функции обратной степени с натуральным показателем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05.12.2024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работа: "Свойства и график корня n-ой степени. Иррациональные уравнения"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06.12.2024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Степень с рациональным показателем и её свойства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07.12.2024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Степень с рациональным показателем и её свойства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11.12.2024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Степень с рациональным показателем и её свойства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12.12.2024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7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Показательная функция, её свойства и график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13.12.2024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графика функции для решения уравнений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14.12.2024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графика функции для решения уравнений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18.12.2024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19.12.2024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20.12.2024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21.12.2024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работа: "Показательная функция. Показательные уравнения"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25.12.2024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Логарифм числа. Свойства логарифма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26.12.2024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Логарифм числа. Свойства логарифма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27.12.2024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Логарифм числа. Свойства логарифма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28.12.2024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Десятичные и натуральные логарифмы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08.01.2025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Десятичные и натуральные логарифмы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09.01.2025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10.01.2025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11.01.2025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12.01.2025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Логарифмическая функция, её свойства и график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15.01.2025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3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Логарифмическая функция, её свойства и график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16.01.2025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графика функции для решения уравнений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17.01.2025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графика функции для решения уравнений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18.01.2025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22.01.2025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23.01.2025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24.01.2025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Равносильные переходы в решении логарифмических уравнений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25.01.2025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Равносильные переходы в решении логарифмических уравнений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29.01.2025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работа: "Логарифмическая функция. Логарифмические уравнения"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30.01.2025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Синус, косинус, тангенс и котангенс числового аргумента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31.01.2025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Синус, косинус, тангенс и котангенс числового аргумента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01.02.2025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Арксинус, арккосинус и арктангенс числового аргумента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05.02.2025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Арксинус, арккосинус и арктангенс числового аргумента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06.02.2025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9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07.02.2025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08.02.2025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12.02.2025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13.02.2025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14.02.2025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15.02.2025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19.02.2025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20.02.2025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21.02.2025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22.02.2025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26.02.2025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27.02.2025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28.02.2025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03.03.2025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04.03.2025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05.03.2025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7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06.03.2025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работа: "Тригонометрические выражения и тригонометрические уравнения"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07.03.2025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Последовательности, способы задания последовательностей. Метод математической индукции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11.03.2025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Монотонные и ограниченные последовательности. История анализа бесконечно малых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12.03.2025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Арифметическая прогрессия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13.03.2025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Геометрическая прогрессия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14.03.2025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Бесконечно убывающая геометрическая прогрессия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18.03.2025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Сумма бесконечно убывающей геометрической прогрессии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19.03.2025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20.03.2025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21.03.2025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прогрессии для решения реальных задач прикладного характера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01.04.2025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работа: "Последовательности и прогрессии"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02.04.2025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Непрерывные функции и их свойства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03.04.2025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Точка разрыва. Асимптоты графиков функций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04.04.2025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функций непрерывных на отрезке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08.04.2025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функций непрерывных на отрезке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09.04.2025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 интервалов для решения неравенств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10.04.2025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 интервалов для решения неравенств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11.04.2025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 интервалов для решения неравенств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15.04.2025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свойств непрерывных функций для решения задач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16.04.2025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свойств непрерывных функций для решения задач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17.04.2025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Первая и вторая производные функции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18.04.2025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Определение, геометрический смысл производной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22.04.2025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Определение, физический смысл производной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23.04.2025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Уравнение касательной к графику функции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24.04.2025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Уравнение касательной к графику функции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25.04.2025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29.04.2025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30.04.2025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02.05.2025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06.05.2025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07.05.2025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работа: "Производная"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08.05.2025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знаний: "Уравнения"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13.05.2025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8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знаний: "Функции"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14.05.2025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15.05.2025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16.05.2025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20.05.2025 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136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35"/>
        <w:gridCol w:w="3040"/>
        <w:gridCol w:w="1112"/>
        <w:gridCol w:w="2097"/>
        <w:gridCol w:w="2245"/>
        <w:gridCol w:w="1728"/>
        <w:gridCol w:w="2737"/>
      </w:tblGrid>
      <w:tr>
        <w:trPr>
          <w:trHeight w:val="300" w:hRule="atLeast"/>
          <w:trHeight w:val="144" w:hRule="atLeast"/>
        </w:trPr>
        <w:tc>
          <w:tcPr>
            <w:tcW w:w="4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03.09.2024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04.09.2024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05.09.2024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06.09.2024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09.09.2024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10.09.2024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1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11.09.2024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12.09.2024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16.09.2024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17.09.2024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18.09.2024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19.09.2024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23.09.2024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24.09.2024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25.09.2024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26.09.2024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Композиция функций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30.09.2024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Композиция функций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01.10.2024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Композиция функций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02.10.2024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Геометрические образы уравнений на координатной плоскости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03.10.2024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Геометрические образы уравнений на координатной плоскости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07.10.2024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работа: "Исследование функций с помощью производной"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08.10.2024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Первообразная, основное свойство первообразных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09.10.2024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10.10.2024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14.10.2024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Интеграл. Геометрический смысл интеграла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15.10.2024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16.10.2024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17.10.2024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интеграла для нахождения площадей плоских фигур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21.10.2024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4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интеграла для нахождения объёмов геометрических тел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22.10.2024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решений дифференциальных уравнений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23.10.2024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решений дифференциальных уравнений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24.10.2024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Математическое моделирование реальных процессов с помощью дифференциальных уравнений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работа: "Первообразная и интеграл"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11.11.2024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тригонометрических неравенств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тригонометрических неравенств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тригонометрических неравенств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тригонометрических неравенств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28.11.2024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работа: "Графики тригонометрических функций. Тригонометрические неравенства"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02.12.2024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показательных неравенств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03.12.2024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показательных неравенств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04.12.2024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показательных неравенств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показательных неравенств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09.12.2024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логарифмических неравенств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10.12.2024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логарифмических неравенств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11.12.2024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логарифмических неравенств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логарифмических неравенств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16.12.2024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иррациональных неравенств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17.12.2024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иррациональных неравенств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иррациональных неравенств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иррациональных неравенств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23.12.2024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Графические методы решения иррациональных уравнений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24.12.2024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Графические методы решения иррациональных уравнений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Графические методы решения показательных уравнений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Графические методы решения показательных неравенств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13.01.2025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Графические методы решения логарифмических уравнений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14.01.2025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Графические методы решения логарифмических неравенств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15.01.2025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Графические методы решения логарифмических неравенств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16.01.2025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20.01.2025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21.01.2025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22.01.2025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23.01.2025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работа: "Иррациональные, показательные и логарифмические неравенства"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27.01.2025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28.01.2025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29.01.2025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операции с комплексными числами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30.01.2025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операции с комплексными числами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03.02.2025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комплексных чисел на координатной плоскости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04.02.2025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комплексных чисел на координатной плоскости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05.02.2025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Формула Муавра. Корни n-ой степени из комплексного числа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06.02.2025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Формула Муавра. Корни n-ой степени из комплексного числа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10.02.2025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7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комплексных чисел для решения физических и геометрических задач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11.02.2025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работа: "Комплексные числа"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12.02.2025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13.02.2025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17.02.2025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признаков делимости целых чисел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18.02.2025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признаков делимости целых чисел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19.02.2025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признаков делимости целых чисел: НОД и НОК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20.02.2025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признаков делимости целых чисел: НОД и НОК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24.02.2025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признаков делимости целых чисел: остатки по модулю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25.02.2025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признаков делимости целых чисел: остатки по модулю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26.02.2025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признаков делимости целых чисел: алгоритм Евклида для решения задач в целых числах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27.02.2025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работа: "Теория целых чисел"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03.03.2025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04.03.2025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05.03.2025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систем и совокупностей рациональных уравнений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06.03.2025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систем и совокупностей иррациональных уравнений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10.03.2025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11.03.2025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12.03.2025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13.03.2025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17.03.2025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18.03.2025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19.03.2025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6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неравенств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20.03.2025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работа: "Системы рациональных, иррациональных показательных и логарифмических уравнений"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02.04.2025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Рациональные уравнения с параметрами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03.04.2025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Рациональные неравенства с параметрами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04.04.2025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Рациональные системы с параметрами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07.04.2025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Иррациональные уравнения, неравенства с параметрами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08.04.2025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Иррациональные системы с параметрами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09.04.2025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Показательные уравнения, неравенства с параметрами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10.04.2025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Показательные системы с параметрами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14.04.2025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Логарифмические уравнения, неравенства с параметрами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15.04.2025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Логарифмические системы с параметрами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16.04.2025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Тригонометрические уравнения с параметрами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17.04.2025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Тригонометрические неравенства с параметрами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21.04.2025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Тригонометрические системы с параметрами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22.04.2025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и исследование математических моделей реальных ситуаций с помощью уравнений с параметрами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23.04.2025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24.04.2025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28.04.2025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работа: "Задачи с параметрами"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29.04.2025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знаний: "Уравнения"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30.04.2025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знаний: "Уравнения"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05.05.2025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знаний: "Уравнения. Системы уравнений"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06.05.2025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знаний: "Неравенства"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07.05.2025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знаний: "Неравенства"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08.05.2025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знаний: "Неравенства"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12.05.2025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13.05.2025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14.05.2025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15.05.2025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знаний: "Интеграл и его применение"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19.05.2025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знаний: "Функции"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20.05.2025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знаний: "Функции"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21.05.2025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знаний: "Функции"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22.05.2025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26.05.2025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27.05.2025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28.05.2025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136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2770007" w:id="14"/>
    <w:p>
      <w:pPr>
        <w:sectPr>
          <w:pgSz w:w="16383" w:h="11906" w:orient="landscape"/>
        </w:sectPr>
      </w:pPr>
    </w:p>
    <w:bookmarkEnd w:id="14"/>
    <w:bookmarkEnd w:id="13"/>
    <w:bookmarkStart w:name="block-12770013" w:id="15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</w:p>
    <w:bookmarkStart w:name="block-12770013" w:id="16"/>
    <w:p>
      <w:pPr>
        <w:sectPr>
          <w:pgSz w:w="11906" w:h="16383" w:orient="portrait"/>
        </w:sectPr>
      </w:pPr>
    </w:p>
    <w:bookmarkEnd w:id="16"/>
    <w:bookmarkEnd w:id="15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/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